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95811" w14:textId="77777777" w:rsidR="00372F19" w:rsidRPr="006F688B" w:rsidRDefault="00372F19" w:rsidP="006F688B">
      <w:pPr>
        <w:pStyle w:val="Para03"/>
        <w:suppressAutoHyphens/>
        <w:spacing w:line="240" w:lineRule="auto"/>
        <w:jc w:val="both"/>
        <w:rPr>
          <w:rFonts w:ascii="Verdana" w:hAnsi="Verdana"/>
          <w:b/>
          <w:i w:val="0"/>
          <w:iCs w:val="0"/>
          <w:sz w:val="32"/>
        </w:rPr>
      </w:pPr>
      <w:r w:rsidRPr="006F688B">
        <w:rPr>
          <w:rFonts w:ascii="Verdana" w:hAnsi="Verdana"/>
          <w:b/>
          <w:i w:val="0"/>
          <w:iCs w:val="0"/>
          <w:sz w:val="32"/>
        </w:rPr>
        <w:t>A Public Hanging</w:t>
      </w:r>
    </w:p>
    <w:p w14:paraId="31D461EA" w14:textId="49D457E0" w:rsidR="00372F19" w:rsidRPr="006F688B" w:rsidRDefault="00DA3D1A" w:rsidP="006F688B">
      <w:pPr>
        <w:pStyle w:val="Para18"/>
        <w:suppressAutoHyphens/>
        <w:spacing w:line="240" w:lineRule="auto"/>
        <w:ind w:firstLine="0"/>
        <w:jc w:val="both"/>
        <w:rPr>
          <w:rFonts w:ascii="Verdana" w:hAnsi="Verdana"/>
          <w:i w:val="0"/>
          <w:iCs w:val="0"/>
          <w:sz w:val="24"/>
        </w:rPr>
      </w:pPr>
      <w:r w:rsidRPr="006F688B">
        <w:rPr>
          <w:rFonts w:ascii="Verdana" w:hAnsi="Verdana"/>
          <w:i w:val="0"/>
          <w:iCs w:val="0"/>
          <w:sz w:val="24"/>
        </w:rPr>
        <w:t>Lawrence Watt-Evans</w:t>
      </w:r>
    </w:p>
    <w:p w14:paraId="3BBD0A67" w14:textId="77777777" w:rsidR="00372F19" w:rsidRPr="006F688B" w:rsidRDefault="00372F19" w:rsidP="006F688B">
      <w:pPr>
        <w:pStyle w:val="Para39"/>
        <w:suppressAutoHyphens/>
        <w:spacing w:line="240" w:lineRule="auto"/>
        <w:ind w:firstLine="283"/>
        <w:rPr>
          <w:rFonts w:ascii="Verdana" w:hAnsi="Verdana"/>
          <w:sz w:val="20"/>
        </w:rPr>
      </w:pPr>
    </w:p>
    <w:p w14:paraId="5E44D454" w14:textId="3F5B4A28" w:rsidR="00372F19" w:rsidRPr="006F688B" w:rsidRDefault="00372F19" w:rsidP="006F688B">
      <w:pPr>
        <w:pStyle w:val="Para09"/>
        <w:suppressAutoHyphens/>
        <w:spacing w:line="240" w:lineRule="auto"/>
        <w:ind w:firstLine="283"/>
        <w:rPr>
          <w:rFonts w:ascii="Verdana" w:hAnsi="Verdana"/>
          <w:sz w:val="20"/>
        </w:rPr>
      </w:pPr>
      <w:r w:rsidRPr="006F688B">
        <w:rPr>
          <w:rFonts w:ascii="Verdana" w:hAnsi="Verdana"/>
          <w:sz w:val="20"/>
        </w:rPr>
        <w:t>Russ and Ginny and Terry and I all went down to the hanging together, along with Ginny</w:t>
      </w:r>
      <w:r w:rsidR="006F688B">
        <w:rPr>
          <w:rFonts w:ascii="Verdana" w:hAnsi="Verdana"/>
          <w:sz w:val="20"/>
        </w:rPr>
        <w:t>’s</w:t>
      </w:r>
      <w:r w:rsidRPr="006F688B">
        <w:rPr>
          <w:rFonts w:ascii="Verdana" w:hAnsi="Verdana"/>
          <w:sz w:val="20"/>
        </w:rPr>
        <w:t xml:space="preserve"> baby Carol, who was three months old and still pretty ugly, the way young babies are. Not much more than a lump with hands and a face. Could</w:t>
      </w:r>
      <w:r w:rsidR="006F688B">
        <w:rPr>
          <w:rFonts w:ascii="Verdana" w:hAnsi="Verdana"/>
          <w:sz w:val="20"/>
        </w:rPr>
        <w:t>n’t</w:t>
      </w:r>
      <w:r w:rsidRPr="006F688B">
        <w:rPr>
          <w:rFonts w:ascii="Verdana" w:hAnsi="Verdana"/>
          <w:sz w:val="20"/>
        </w:rPr>
        <w:t xml:space="preserve"> very well leave the little nuisance at home, though, so Ginny hauled her along.</w:t>
      </w:r>
    </w:p>
    <w:p w14:paraId="11927C3A" w14:textId="3FA87AEF"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I was</w:t>
      </w:r>
      <w:r w:rsidR="006F688B">
        <w:rPr>
          <w:rFonts w:ascii="Verdana" w:hAnsi="Verdana"/>
          <w:color w:val="000000"/>
          <w:sz w:val="20"/>
        </w:rPr>
        <w:t>n’t</w:t>
      </w:r>
      <w:r w:rsidRPr="006F688B">
        <w:rPr>
          <w:rFonts w:ascii="Verdana" w:hAnsi="Verdana"/>
          <w:color w:val="000000"/>
          <w:sz w:val="20"/>
        </w:rPr>
        <w:t xml:space="preserve"> sure Russ would be up for it, what with his bad leg, which he</w:t>
      </w:r>
      <w:r w:rsidR="006F688B">
        <w:rPr>
          <w:rFonts w:ascii="Verdana" w:hAnsi="Verdana"/>
          <w:color w:val="000000"/>
          <w:sz w:val="20"/>
        </w:rPr>
        <w:t>’d</w:t>
      </w:r>
      <w:r w:rsidRPr="006F688B">
        <w:rPr>
          <w:rFonts w:ascii="Verdana" w:hAnsi="Verdana"/>
          <w:color w:val="000000"/>
          <w:sz w:val="20"/>
        </w:rPr>
        <w:t xml:space="preserve"> got at the hanging last year; some of the crowd had got rough with him, and it did</w:t>
      </w:r>
      <w:r w:rsidR="006F688B">
        <w:rPr>
          <w:rFonts w:ascii="Verdana" w:hAnsi="Verdana"/>
          <w:color w:val="000000"/>
          <w:sz w:val="20"/>
        </w:rPr>
        <w:t>n’t</w:t>
      </w:r>
      <w:r w:rsidRPr="006F688B">
        <w:rPr>
          <w:rFonts w:ascii="Verdana" w:hAnsi="Verdana"/>
          <w:color w:val="000000"/>
          <w:sz w:val="20"/>
        </w:rPr>
        <w:t xml:space="preserve"> heal right, so from then on, even once he could walk again, he had to sort of drag his left foot.</w:t>
      </w:r>
    </w:p>
    <w:p w14:paraId="3BB46B27" w14:textId="19416DBC"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So we had a limp and a lump slowing us down, but we were all eager to see it, to work out our aggressions the way we</w:t>
      </w:r>
      <w:r w:rsidR="006F688B">
        <w:rPr>
          <w:rFonts w:ascii="Verdana" w:hAnsi="Verdana"/>
          <w:color w:val="000000"/>
          <w:sz w:val="20"/>
        </w:rPr>
        <w:t>’re</w:t>
      </w:r>
      <w:r w:rsidRPr="006F688B">
        <w:rPr>
          <w:rFonts w:ascii="Verdana" w:hAnsi="Verdana"/>
          <w:color w:val="000000"/>
          <w:sz w:val="20"/>
        </w:rPr>
        <w:t xml:space="preserve"> supposed to. So we went, but we were a little late.</w:t>
      </w:r>
    </w:p>
    <w:p w14:paraId="137F85D9" w14:textId="31A7C0AE"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It was a good crowd this year. By the time we arrived there must</w:t>
      </w:r>
      <w:r w:rsidR="006F688B">
        <w:rPr>
          <w:rFonts w:ascii="Verdana" w:hAnsi="Verdana"/>
          <w:color w:val="000000"/>
          <w:sz w:val="20"/>
        </w:rPr>
        <w:t xml:space="preserve">’ve </w:t>
      </w:r>
      <w:r w:rsidRPr="006F688B">
        <w:rPr>
          <w:rFonts w:ascii="Verdana" w:hAnsi="Verdana"/>
          <w:color w:val="000000"/>
          <w:sz w:val="20"/>
        </w:rPr>
        <w:t>been at least a thousand people in the park, laughing and yelling and shoving. I saw folks waving bottles around, and needles, and masks. A man wearing nothing but blue shorts had climbed up a lamppost and was hammering at the white glass globe with his fist, but it was</w:t>
      </w:r>
      <w:r w:rsidR="006F688B">
        <w:rPr>
          <w:rFonts w:ascii="Verdana" w:hAnsi="Verdana"/>
          <w:color w:val="000000"/>
          <w:sz w:val="20"/>
        </w:rPr>
        <w:t>n’t</w:t>
      </w:r>
      <w:r w:rsidRPr="006F688B">
        <w:rPr>
          <w:rFonts w:ascii="Verdana" w:hAnsi="Verdana"/>
          <w:color w:val="000000"/>
          <w:sz w:val="20"/>
        </w:rPr>
        <w:t xml:space="preserve"> breaking, so he hit it with his head and it shattered, and the glass showered down on the crowd, and everyone there shrieked. He</w:t>
      </w:r>
      <w:r w:rsidR="006F688B">
        <w:rPr>
          <w:rFonts w:ascii="Verdana" w:hAnsi="Verdana"/>
          <w:color w:val="000000"/>
          <w:sz w:val="20"/>
        </w:rPr>
        <w:t>’d</w:t>
      </w:r>
      <w:r w:rsidRPr="006F688B">
        <w:rPr>
          <w:rFonts w:ascii="Verdana" w:hAnsi="Verdana"/>
          <w:color w:val="000000"/>
          <w:sz w:val="20"/>
        </w:rPr>
        <w:t xml:space="preserve"> cut his forehead open, so that blood spattered on them, too, but nobody seemed to notice that.</w:t>
      </w:r>
    </w:p>
    <w:p w14:paraId="1E3E7EAC" w14:textId="77777777"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It looked like there was a lot of anger being worked off. Terry shouted something, and I yelled, and we all joined in.</w:t>
      </w:r>
    </w:p>
    <w:p w14:paraId="5E8E3FBC" w14:textId="77777777"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There were people holding shards of white glass now, too.</w:t>
      </w:r>
    </w:p>
    <w:p w14:paraId="122FF26E" w14:textId="77777777"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Little Carol whined and started to cry, so Ginny opened her shirt and pulled out her breast, to shut her up. Carol started sucking and quieted right down.</w:t>
      </w:r>
    </w:p>
    <w:p w14:paraId="54742559" w14:textId="5158A59D"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Someone shoved Russ, and he threw a punch, and whoever it was fell back and went down, and I saw a boot hit him on the neck and then we were past and I did</w:t>
      </w:r>
      <w:r w:rsidR="006F688B">
        <w:rPr>
          <w:rFonts w:ascii="Verdana" w:hAnsi="Verdana"/>
          <w:color w:val="000000"/>
          <w:sz w:val="20"/>
        </w:rPr>
        <w:t>n’t</w:t>
      </w:r>
      <w:r w:rsidRPr="006F688B">
        <w:rPr>
          <w:rFonts w:ascii="Verdana" w:hAnsi="Verdana"/>
          <w:color w:val="000000"/>
          <w:sz w:val="20"/>
        </w:rPr>
        <w:t xml:space="preserve"> see any more.</w:t>
      </w:r>
    </w:p>
    <w:p w14:paraId="06C9BACD" w14:textId="77777777"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A woman screamed nearby, and I laughed. Ginny smiled, but she looked a little uncertain about it.</w:t>
      </w:r>
    </w:p>
    <w:p w14:paraId="040FFA6E" w14:textId="4B5755CB"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The man in the blue shorts fell off the pole somewhere ahead of us; I caught a glimpse of him falling into the crowd, but then he was gone and I did</w:t>
      </w:r>
      <w:r w:rsidR="006F688B">
        <w:rPr>
          <w:rFonts w:ascii="Verdana" w:hAnsi="Verdana"/>
          <w:color w:val="000000"/>
          <w:sz w:val="20"/>
        </w:rPr>
        <w:t>n’t</w:t>
      </w:r>
      <w:r w:rsidRPr="006F688B">
        <w:rPr>
          <w:rFonts w:ascii="Verdana" w:hAnsi="Verdana"/>
          <w:color w:val="000000"/>
          <w:sz w:val="20"/>
        </w:rPr>
        <w:t xml:space="preserve"> see what happened to him.</w:t>
      </w:r>
    </w:p>
    <w:p w14:paraId="74070B06" w14:textId="07402F56"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There was a girl near us with her skirt torn away; I spotted her past someone</w:t>
      </w:r>
      <w:r w:rsidR="006F688B">
        <w:rPr>
          <w:rFonts w:ascii="Verdana" w:hAnsi="Verdana"/>
          <w:color w:val="000000"/>
          <w:sz w:val="20"/>
        </w:rPr>
        <w:t>’s</w:t>
      </w:r>
      <w:r w:rsidRPr="006F688B">
        <w:rPr>
          <w:rFonts w:ascii="Verdana" w:hAnsi="Verdana"/>
          <w:color w:val="000000"/>
          <w:sz w:val="20"/>
        </w:rPr>
        <w:t xml:space="preserve"> elbow and tried to move toward her, but I could</w:t>
      </w:r>
      <w:r w:rsidR="006F688B">
        <w:rPr>
          <w:rFonts w:ascii="Verdana" w:hAnsi="Verdana"/>
          <w:color w:val="000000"/>
          <w:sz w:val="20"/>
        </w:rPr>
        <w:t>n’t</w:t>
      </w:r>
      <w:r w:rsidRPr="006F688B">
        <w:rPr>
          <w:rFonts w:ascii="Verdana" w:hAnsi="Verdana"/>
          <w:color w:val="000000"/>
          <w:sz w:val="20"/>
        </w:rPr>
        <w:t xml:space="preserve"> get through. Then someone got her blouse off, and she went down, yelling, and there were eight or nine men there in a circle around her, and I looked and decided to move on.</w:t>
      </w:r>
    </w:p>
    <w:p w14:paraId="4D3EE6CE" w14:textId="65C9DE43"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Ginny watched a little, but then she turned away. She</w:t>
      </w:r>
      <w:r w:rsidR="006F688B">
        <w:rPr>
          <w:rFonts w:ascii="Verdana" w:hAnsi="Verdana"/>
          <w:color w:val="000000"/>
          <w:sz w:val="20"/>
        </w:rPr>
        <w:t>’d</w:t>
      </w:r>
      <w:r w:rsidRPr="006F688B">
        <w:rPr>
          <w:rFonts w:ascii="Verdana" w:hAnsi="Verdana"/>
          <w:color w:val="000000"/>
          <w:sz w:val="20"/>
        </w:rPr>
        <w:t xml:space="preserve"> been there last year, of course, and had Carol to show for it.</w:t>
      </w:r>
    </w:p>
    <w:p w14:paraId="01294FF8" w14:textId="77777777"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I wanted to get up close this year, so I pushed on, and Terry and Russ stayed right behind me. The crowd was thick, and seething, and I got shoved and jostled and I shoved and jostled right back, and I managed to work my way forward, toward the gallows.</w:t>
      </w:r>
    </w:p>
    <w:p w14:paraId="28ED9C7C" w14:textId="4900F15C"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I was about halfway to the fence when I stepped on something soft, and I looked down and saw wet blood and pale skin, and I moved aside to better footing. Whoever I</w:t>
      </w:r>
      <w:r w:rsidR="006F688B">
        <w:rPr>
          <w:rFonts w:ascii="Verdana" w:hAnsi="Verdana"/>
          <w:color w:val="000000"/>
          <w:sz w:val="20"/>
        </w:rPr>
        <w:t>’d</w:t>
      </w:r>
      <w:r w:rsidRPr="006F688B">
        <w:rPr>
          <w:rFonts w:ascii="Verdana" w:hAnsi="Verdana"/>
          <w:color w:val="000000"/>
          <w:sz w:val="20"/>
        </w:rPr>
        <w:t xml:space="preserve"> stepped on was</w:t>
      </w:r>
      <w:r w:rsidR="006F688B">
        <w:rPr>
          <w:rFonts w:ascii="Verdana" w:hAnsi="Verdana"/>
          <w:color w:val="000000"/>
          <w:sz w:val="20"/>
        </w:rPr>
        <w:t>n’t</w:t>
      </w:r>
      <w:r w:rsidRPr="006F688B">
        <w:rPr>
          <w:rFonts w:ascii="Verdana" w:hAnsi="Verdana"/>
          <w:color w:val="000000"/>
          <w:sz w:val="20"/>
        </w:rPr>
        <w:t xml:space="preserve"> moving, but that was all I could see.</w:t>
      </w:r>
    </w:p>
    <w:p w14:paraId="3E990E26" w14:textId="01D373A2"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Up ahead someone had started the chant</w:t>
      </w:r>
      <w:r w:rsidR="00EA2165">
        <w:rPr>
          <w:rFonts w:ascii="Verdana" w:hAnsi="Verdana"/>
          <w:color w:val="000000"/>
          <w:sz w:val="20"/>
        </w:rPr>
        <w:t xml:space="preserve"> — </w:t>
      </w:r>
      <w:r w:rsidRPr="006F688B">
        <w:rPr>
          <w:rFonts w:ascii="Verdana" w:hAnsi="Verdana"/>
          <w:color w:val="000000"/>
          <w:sz w:val="20"/>
        </w:rPr>
        <w:t>it seemed early to me, but someone had. I looked back, to see how far we</w:t>
      </w:r>
      <w:r w:rsidR="006F688B">
        <w:rPr>
          <w:rFonts w:ascii="Verdana" w:hAnsi="Verdana"/>
          <w:color w:val="000000"/>
          <w:sz w:val="20"/>
        </w:rPr>
        <w:t>’d</w:t>
      </w:r>
      <w:r w:rsidRPr="006F688B">
        <w:rPr>
          <w:rFonts w:ascii="Verdana" w:hAnsi="Verdana"/>
          <w:color w:val="000000"/>
          <w:sz w:val="20"/>
        </w:rPr>
        <w:t xml:space="preserve"> come and how far back Ginny was, and someone had pulled Carol away to get at Ginny</w:t>
      </w:r>
      <w:r w:rsidR="006F688B">
        <w:rPr>
          <w:rFonts w:ascii="Verdana" w:hAnsi="Verdana"/>
          <w:color w:val="000000"/>
          <w:sz w:val="20"/>
        </w:rPr>
        <w:t>’s</w:t>
      </w:r>
      <w:r w:rsidRPr="006F688B">
        <w:rPr>
          <w:rFonts w:ascii="Verdana" w:hAnsi="Verdana"/>
          <w:color w:val="000000"/>
          <w:sz w:val="20"/>
        </w:rPr>
        <w:t xml:space="preserve"> tit. Carol was crying, and Ginny was trying to grab her back, but then whoever held her flung her aside, and someone knocked Ginny down, and I lost sight of them both.</w:t>
      </w:r>
    </w:p>
    <w:p w14:paraId="10C0A9A0" w14:textId="77777777"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Russ and Terry were right next to me, shoving me forward, so I looked ahead again and pushed on.</w:t>
      </w:r>
    </w:p>
    <w:p w14:paraId="2FFA49DA" w14:textId="77777777" w:rsid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The chant was picking up,</w:t>
      </w:r>
      <w:r w:rsidR="006F688B">
        <w:rPr>
          <w:rFonts w:ascii="Verdana" w:hAnsi="Verdana"/>
          <w:color w:val="000000"/>
          <w:sz w:val="20"/>
        </w:rPr>
        <w:t xml:space="preserve"> “</w:t>
      </w:r>
      <w:r w:rsidRPr="006F688B">
        <w:rPr>
          <w:rStyle w:val="00Text"/>
          <w:rFonts w:ascii="Verdana" w:hAnsi="Verdana"/>
          <w:color w:val="000000"/>
          <w:sz w:val="20"/>
        </w:rPr>
        <w:t>Hang</w:t>
      </w:r>
      <w:r w:rsidRPr="006F688B">
        <w:rPr>
          <w:rStyle w:val="01Text"/>
          <w:rFonts w:ascii="Verdana" w:hAnsi="Verdana"/>
          <w:color w:val="000000"/>
          <w:sz w:val="20"/>
        </w:rPr>
        <w:t xml:space="preserve"> </w:t>
      </w:r>
      <w:r w:rsidRPr="006F688B">
        <w:rPr>
          <w:rFonts w:ascii="Verdana" w:hAnsi="Verdana"/>
          <w:color w:val="000000"/>
          <w:sz w:val="20"/>
        </w:rPr>
        <w:t>him,</w:t>
      </w:r>
      <w:r w:rsidRPr="006F688B">
        <w:rPr>
          <w:rStyle w:val="01Text"/>
          <w:rFonts w:ascii="Verdana" w:hAnsi="Verdana"/>
          <w:color w:val="000000"/>
          <w:sz w:val="20"/>
        </w:rPr>
        <w:t xml:space="preserve"> </w:t>
      </w:r>
      <w:r w:rsidRPr="006F688B">
        <w:rPr>
          <w:rStyle w:val="00Text"/>
          <w:rFonts w:ascii="Verdana" w:hAnsi="Verdana"/>
          <w:color w:val="000000"/>
          <w:sz w:val="20"/>
        </w:rPr>
        <w:t>hang</w:t>
      </w:r>
      <w:r w:rsidRPr="006F688B">
        <w:rPr>
          <w:rStyle w:val="01Text"/>
          <w:rFonts w:ascii="Verdana" w:hAnsi="Verdana"/>
          <w:color w:val="000000"/>
          <w:sz w:val="20"/>
        </w:rPr>
        <w:t xml:space="preserve"> </w:t>
      </w:r>
      <w:r w:rsidRPr="006F688B">
        <w:rPr>
          <w:rFonts w:ascii="Verdana" w:hAnsi="Verdana"/>
          <w:color w:val="000000"/>
          <w:sz w:val="20"/>
        </w:rPr>
        <w:t>him!</w:t>
      </w:r>
      <w:r w:rsidR="006F688B">
        <w:rPr>
          <w:rFonts w:ascii="Verdana" w:hAnsi="Verdana"/>
          <w:color w:val="000000"/>
          <w:sz w:val="20"/>
        </w:rPr>
        <w:t>”</w:t>
      </w:r>
    </w:p>
    <w:p w14:paraId="67CEE5D8" w14:textId="5FCF332D"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It seemed like a path opened up all by itself, then, and the three of us slid through it, and a moment later we were all right at the front, right up against the fence, and in fact the top rail was pressing right into my stomach. I looked back, but I could</w:t>
      </w:r>
      <w:r w:rsidR="006F688B">
        <w:rPr>
          <w:rFonts w:ascii="Verdana" w:hAnsi="Verdana"/>
          <w:color w:val="000000"/>
          <w:sz w:val="20"/>
        </w:rPr>
        <w:t>n’t</w:t>
      </w:r>
      <w:r w:rsidRPr="006F688B">
        <w:rPr>
          <w:rFonts w:ascii="Verdana" w:hAnsi="Verdana"/>
          <w:color w:val="000000"/>
          <w:sz w:val="20"/>
        </w:rPr>
        <w:t xml:space="preserve"> see Ginny, but I figured she</w:t>
      </w:r>
      <w:r w:rsidR="006F688B">
        <w:rPr>
          <w:rFonts w:ascii="Verdana" w:hAnsi="Verdana"/>
          <w:color w:val="000000"/>
          <w:sz w:val="20"/>
        </w:rPr>
        <w:t>’d</w:t>
      </w:r>
      <w:r w:rsidRPr="006F688B">
        <w:rPr>
          <w:rFonts w:ascii="Verdana" w:hAnsi="Verdana"/>
          <w:color w:val="000000"/>
          <w:sz w:val="20"/>
        </w:rPr>
        <w:t xml:space="preserve"> be okay. She was fourteen now, old enough to take care of herself.</w:t>
      </w:r>
    </w:p>
    <w:p w14:paraId="0754747A" w14:textId="6682A923"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lastRenderedPageBreak/>
        <w:t>It was too bad about Carol, and I did</w:t>
      </w:r>
      <w:r w:rsidR="006F688B">
        <w:rPr>
          <w:rFonts w:ascii="Verdana" w:hAnsi="Verdana"/>
          <w:color w:val="000000"/>
          <w:sz w:val="20"/>
        </w:rPr>
        <w:t>n’t</w:t>
      </w:r>
      <w:r w:rsidRPr="006F688B">
        <w:rPr>
          <w:rFonts w:ascii="Verdana" w:hAnsi="Verdana"/>
          <w:color w:val="000000"/>
          <w:sz w:val="20"/>
        </w:rPr>
        <w:t xml:space="preserve"> expect to ever see her again</w:t>
      </w:r>
      <w:r w:rsidR="00EA2165">
        <w:rPr>
          <w:rFonts w:ascii="Verdana" w:hAnsi="Verdana"/>
          <w:color w:val="000000"/>
          <w:sz w:val="20"/>
        </w:rPr>
        <w:t xml:space="preserve"> — </w:t>
      </w:r>
      <w:r w:rsidRPr="006F688B">
        <w:rPr>
          <w:rFonts w:ascii="Verdana" w:hAnsi="Verdana"/>
          <w:color w:val="000000"/>
          <w:sz w:val="20"/>
        </w:rPr>
        <w:t>and I never did</w:t>
      </w:r>
      <w:r w:rsidR="00EA2165">
        <w:rPr>
          <w:rFonts w:ascii="Verdana" w:hAnsi="Verdana"/>
          <w:color w:val="000000"/>
          <w:sz w:val="20"/>
        </w:rPr>
        <w:t xml:space="preserve"> — </w:t>
      </w:r>
      <w:r w:rsidRPr="006F688B">
        <w:rPr>
          <w:rFonts w:ascii="Verdana" w:hAnsi="Verdana"/>
          <w:color w:val="000000"/>
          <w:sz w:val="20"/>
        </w:rPr>
        <w:t>but maybe Ginny would have another one in another nine months. Besides, Carol was just an ugly baby, not really a kid yet.</w:t>
      </w:r>
    </w:p>
    <w:p w14:paraId="4E051A1A" w14:textId="77777777"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Russ was chanting now, with the rest, leaning on the fence beside me. On the other side Terry was looking around, trying to spot the hangman, or maybe the victim.</w:t>
      </w:r>
    </w:p>
    <w:p w14:paraId="23C6EF16" w14:textId="2AE29F49" w:rsid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Then a cheer went up, and I looked, and there was the hangman, stepping out from behind the gallows, his black hood in place. When the cheer died away the chanting was louder than ever</w:t>
      </w:r>
      <w:r w:rsidR="00EA2165">
        <w:rPr>
          <w:rFonts w:ascii="Verdana" w:hAnsi="Verdana"/>
          <w:color w:val="000000"/>
          <w:sz w:val="20"/>
        </w:rPr>
        <w:t xml:space="preserve"> — </w:t>
      </w:r>
      <w:r w:rsidR="006F688B">
        <w:rPr>
          <w:rFonts w:ascii="Verdana" w:hAnsi="Verdana"/>
          <w:color w:val="000000"/>
          <w:sz w:val="20"/>
        </w:rPr>
        <w:t>“</w:t>
      </w:r>
      <w:r w:rsidRPr="006F688B">
        <w:rPr>
          <w:rStyle w:val="00Text"/>
          <w:rFonts w:ascii="Verdana" w:hAnsi="Verdana"/>
          <w:color w:val="000000"/>
          <w:sz w:val="20"/>
        </w:rPr>
        <w:t>HANG</w:t>
      </w:r>
      <w:r w:rsidRPr="006F688B">
        <w:rPr>
          <w:rStyle w:val="01Text"/>
          <w:rFonts w:ascii="Verdana" w:hAnsi="Verdana"/>
          <w:color w:val="000000"/>
          <w:sz w:val="20"/>
        </w:rPr>
        <w:t xml:space="preserve"> </w:t>
      </w:r>
      <w:r w:rsidRPr="006F688B">
        <w:rPr>
          <w:rFonts w:ascii="Verdana" w:hAnsi="Verdana"/>
          <w:color w:val="000000"/>
          <w:sz w:val="20"/>
        </w:rPr>
        <w:t>him!</w:t>
      </w:r>
      <w:r w:rsidRPr="006F688B">
        <w:rPr>
          <w:rStyle w:val="01Text"/>
          <w:rFonts w:ascii="Verdana" w:hAnsi="Verdana"/>
          <w:color w:val="000000"/>
          <w:sz w:val="20"/>
        </w:rPr>
        <w:t xml:space="preserve"> </w:t>
      </w:r>
      <w:r w:rsidRPr="006F688B">
        <w:rPr>
          <w:rStyle w:val="00Text"/>
          <w:rFonts w:ascii="Verdana" w:hAnsi="Verdana"/>
          <w:color w:val="000000"/>
          <w:sz w:val="20"/>
        </w:rPr>
        <w:t>HANG</w:t>
      </w:r>
      <w:r w:rsidRPr="006F688B">
        <w:rPr>
          <w:rStyle w:val="01Text"/>
          <w:rFonts w:ascii="Verdana" w:hAnsi="Verdana"/>
          <w:color w:val="000000"/>
          <w:sz w:val="20"/>
        </w:rPr>
        <w:t xml:space="preserve"> </w:t>
      </w:r>
      <w:r w:rsidRPr="006F688B">
        <w:rPr>
          <w:rFonts w:ascii="Verdana" w:hAnsi="Verdana"/>
          <w:color w:val="000000"/>
          <w:sz w:val="20"/>
        </w:rPr>
        <w:t>him!</w:t>
      </w:r>
      <w:r w:rsidR="006F688B">
        <w:rPr>
          <w:rFonts w:ascii="Verdana" w:hAnsi="Verdana"/>
          <w:color w:val="000000"/>
          <w:sz w:val="20"/>
        </w:rPr>
        <w:t>”</w:t>
      </w:r>
    </w:p>
    <w:p w14:paraId="186CC040" w14:textId="46579F18" w:rsidR="006F688B" w:rsidRDefault="006F688B" w:rsidP="006F688B">
      <w:pPr>
        <w:suppressAutoHyphens/>
        <w:spacing w:after="0" w:line="240" w:lineRule="auto"/>
        <w:ind w:firstLine="283"/>
        <w:jc w:val="both"/>
        <w:rPr>
          <w:rFonts w:ascii="Verdana" w:hAnsi="Verdana"/>
          <w:color w:val="000000"/>
          <w:sz w:val="20"/>
        </w:rPr>
      </w:pPr>
      <w:r>
        <w:rPr>
          <w:rFonts w:ascii="Verdana" w:hAnsi="Verdana"/>
          <w:color w:val="000000"/>
          <w:sz w:val="20"/>
        </w:rPr>
        <w:t>“</w:t>
      </w:r>
      <w:r w:rsidR="00372F19" w:rsidRPr="006F688B">
        <w:rPr>
          <w:rFonts w:ascii="Verdana" w:hAnsi="Verdana"/>
          <w:color w:val="000000"/>
          <w:sz w:val="20"/>
        </w:rPr>
        <w:t>Who?</w:t>
      </w:r>
      <w:r>
        <w:rPr>
          <w:rFonts w:ascii="Verdana" w:hAnsi="Verdana"/>
          <w:color w:val="000000"/>
          <w:sz w:val="20"/>
        </w:rPr>
        <w:t xml:space="preserve">” </w:t>
      </w:r>
      <w:r w:rsidR="00372F19" w:rsidRPr="006F688B">
        <w:rPr>
          <w:rFonts w:ascii="Verdana" w:hAnsi="Verdana"/>
          <w:color w:val="000000"/>
          <w:sz w:val="20"/>
        </w:rPr>
        <w:t xml:space="preserve">the hangman yelled, though </w:t>
      </w:r>
      <w:r>
        <w:rPr>
          <w:rFonts w:ascii="Verdana" w:hAnsi="Verdana"/>
          <w:color w:val="000000"/>
          <w:sz w:val="20"/>
        </w:rPr>
        <w:t>I’m</w:t>
      </w:r>
      <w:r w:rsidR="00372F19" w:rsidRPr="006F688B">
        <w:rPr>
          <w:rFonts w:ascii="Verdana" w:hAnsi="Verdana"/>
          <w:color w:val="000000"/>
          <w:sz w:val="20"/>
        </w:rPr>
        <w:t xml:space="preserve"> sure most of the crowd could</w:t>
      </w:r>
      <w:r>
        <w:rPr>
          <w:rFonts w:ascii="Verdana" w:hAnsi="Verdana"/>
          <w:color w:val="000000"/>
          <w:sz w:val="20"/>
        </w:rPr>
        <w:t>n’t</w:t>
      </w:r>
      <w:r w:rsidR="00372F19" w:rsidRPr="006F688B">
        <w:rPr>
          <w:rFonts w:ascii="Verdana" w:hAnsi="Verdana"/>
          <w:color w:val="000000"/>
          <w:sz w:val="20"/>
        </w:rPr>
        <w:t xml:space="preserve"> hear him over the chanting,</w:t>
      </w:r>
      <w:r>
        <w:rPr>
          <w:rFonts w:ascii="Verdana" w:hAnsi="Verdana"/>
          <w:color w:val="000000"/>
          <w:sz w:val="20"/>
        </w:rPr>
        <w:t xml:space="preserve"> “</w:t>
      </w:r>
      <w:r w:rsidR="00372F19" w:rsidRPr="006F688B">
        <w:rPr>
          <w:rFonts w:ascii="Verdana" w:hAnsi="Verdana"/>
          <w:color w:val="000000"/>
          <w:sz w:val="20"/>
        </w:rPr>
        <w:t>Hang</w:t>
      </w:r>
      <w:r w:rsidR="00372F19" w:rsidRPr="006F688B">
        <w:rPr>
          <w:rStyle w:val="01Text"/>
          <w:rFonts w:ascii="Verdana" w:hAnsi="Verdana"/>
          <w:color w:val="000000"/>
          <w:sz w:val="20"/>
        </w:rPr>
        <w:t xml:space="preserve"> </w:t>
      </w:r>
      <w:r w:rsidR="00372F19" w:rsidRPr="006F688B">
        <w:rPr>
          <w:rStyle w:val="00Text"/>
          <w:rFonts w:ascii="Verdana" w:hAnsi="Verdana"/>
          <w:color w:val="000000"/>
          <w:sz w:val="20"/>
        </w:rPr>
        <w:t>who</w:t>
      </w:r>
      <w:r w:rsidR="00372F19" w:rsidRPr="006F688B">
        <w:rPr>
          <w:rFonts w:ascii="Verdana" w:hAnsi="Verdana"/>
          <w:color w:val="000000"/>
          <w:sz w:val="20"/>
        </w:rPr>
        <w:t>?</w:t>
      </w:r>
      <w:r>
        <w:rPr>
          <w:rFonts w:ascii="Verdana" w:hAnsi="Verdana"/>
          <w:color w:val="000000"/>
          <w:sz w:val="20"/>
        </w:rPr>
        <w:t>”</w:t>
      </w:r>
    </w:p>
    <w:p w14:paraId="779CDC09" w14:textId="77777777" w:rsid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I braced myself, ready to fight back, but nobody shoved me; instead, about thirty feet to my left, someone shrieked,</w:t>
      </w:r>
      <w:r w:rsidR="006F688B">
        <w:rPr>
          <w:rFonts w:ascii="Verdana" w:hAnsi="Verdana"/>
          <w:color w:val="000000"/>
          <w:sz w:val="20"/>
        </w:rPr>
        <w:t xml:space="preserve"> “</w:t>
      </w:r>
      <w:r w:rsidRPr="006F688B">
        <w:rPr>
          <w:rFonts w:ascii="Verdana" w:hAnsi="Verdana"/>
          <w:color w:val="000000"/>
          <w:sz w:val="20"/>
        </w:rPr>
        <w:t>Hang</w:t>
      </w:r>
      <w:r w:rsidRPr="006F688B">
        <w:rPr>
          <w:rStyle w:val="01Text"/>
          <w:rFonts w:ascii="Verdana" w:hAnsi="Verdana"/>
          <w:color w:val="000000"/>
          <w:sz w:val="20"/>
        </w:rPr>
        <w:t xml:space="preserve"> </w:t>
      </w:r>
      <w:r w:rsidRPr="006F688B">
        <w:rPr>
          <w:rStyle w:val="00Text"/>
          <w:rFonts w:ascii="Verdana" w:hAnsi="Verdana"/>
          <w:color w:val="000000"/>
          <w:sz w:val="20"/>
        </w:rPr>
        <w:t>him</w:t>
      </w:r>
      <w:r w:rsidRPr="006F688B">
        <w:rPr>
          <w:rFonts w:ascii="Verdana" w:hAnsi="Verdana"/>
          <w:color w:val="000000"/>
          <w:sz w:val="20"/>
        </w:rPr>
        <w:t>!</w:t>
      </w:r>
      <w:r w:rsidR="006F688B">
        <w:rPr>
          <w:rFonts w:ascii="Verdana" w:hAnsi="Verdana"/>
          <w:color w:val="000000"/>
          <w:sz w:val="20"/>
        </w:rPr>
        <w:t xml:space="preserve">” </w:t>
      </w:r>
      <w:r w:rsidRPr="006F688B">
        <w:rPr>
          <w:rFonts w:ascii="Verdana" w:hAnsi="Verdana"/>
          <w:color w:val="000000"/>
          <w:sz w:val="20"/>
        </w:rPr>
        <w:t>, and a man in a black T-shirt fell sprawling across the fence, his feet waving in the air as he tried to fight his way back. The crowd heaved his legs up and he tumbled over, onto the grass below the gallows. A dozen fingers pointed at him, and the chant was louder than ever.</w:t>
      </w:r>
      <w:r w:rsidR="006F688B">
        <w:rPr>
          <w:rFonts w:ascii="Verdana" w:hAnsi="Verdana"/>
          <w:color w:val="000000"/>
          <w:sz w:val="20"/>
        </w:rPr>
        <w:t xml:space="preserve"> “</w:t>
      </w:r>
      <w:r w:rsidRPr="006F688B">
        <w:rPr>
          <w:rStyle w:val="00Text"/>
          <w:rFonts w:ascii="Verdana" w:hAnsi="Verdana"/>
          <w:color w:val="000000"/>
          <w:sz w:val="20"/>
        </w:rPr>
        <w:t>HANG HIM! HANG HIM</w:t>
      </w:r>
      <w:r w:rsidRPr="006F688B">
        <w:rPr>
          <w:rFonts w:ascii="Verdana" w:hAnsi="Verdana"/>
          <w:color w:val="000000"/>
          <w:sz w:val="20"/>
        </w:rPr>
        <w:t>!</w:t>
      </w:r>
      <w:r w:rsidR="006F688B">
        <w:rPr>
          <w:rFonts w:ascii="Verdana" w:hAnsi="Verdana"/>
          <w:color w:val="000000"/>
          <w:sz w:val="20"/>
        </w:rPr>
        <w:t>”</w:t>
      </w:r>
    </w:p>
    <w:p w14:paraId="6A0E6833" w14:textId="1F1805A2"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The man got up, and even before Terry said anything I recognized him.</w:t>
      </w:r>
    </w:p>
    <w:p w14:paraId="34C18D15" w14:textId="6C9E2779" w:rsid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It was Terry</w:t>
      </w:r>
      <w:r w:rsidR="006F688B">
        <w:rPr>
          <w:rFonts w:ascii="Verdana" w:hAnsi="Verdana"/>
          <w:color w:val="000000"/>
          <w:sz w:val="20"/>
        </w:rPr>
        <w:t>’s</w:t>
      </w:r>
      <w:r w:rsidRPr="006F688B">
        <w:rPr>
          <w:rFonts w:ascii="Verdana" w:hAnsi="Verdana"/>
          <w:color w:val="000000"/>
          <w:sz w:val="20"/>
        </w:rPr>
        <w:t xml:space="preserve"> father.</w:t>
      </w:r>
    </w:p>
    <w:p w14:paraId="7EFBD76D" w14:textId="0AC1C4C4" w:rsidR="00372F19" w:rsidRPr="006F688B" w:rsidRDefault="006F688B" w:rsidP="006F688B">
      <w:pPr>
        <w:suppressAutoHyphens/>
        <w:spacing w:after="0" w:line="240" w:lineRule="auto"/>
        <w:ind w:firstLine="283"/>
        <w:jc w:val="both"/>
        <w:rPr>
          <w:rFonts w:ascii="Verdana" w:hAnsi="Verdana"/>
          <w:color w:val="000000"/>
          <w:sz w:val="20"/>
        </w:rPr>
      </w:pPr>
      <w:r>
        <w:rPr>
          <w:rFonts w:ascii="Verdana" w:hAnsi="Verdana"/>
          <w:color w:val="000000"/>
          <w:sz w:val="20"/>
        </w:rPr>
        <w:t>“</w:t>
      </w:r>
      <w:r w:rsidR="00372F19" w:rsidRPr="006F688B">
        <w:rPr>
          <w:rFonts w:ascii="Verdana" w:hAnsi="Verdana"/>
          <w:color w:val="000000"/>
          <w:sz w:val="20"/>
        </w:rPr>
        <w:t>Daddy,</w:t>
      </w:r>
      <w:r>
        <w:rPr>
          <w:rFonts w:ascii="Verdana" w:hAnsi="Verdana"/>
          <w:color w:val="000000"/>
          <w:sz w:val="20"/>
        </w:rPr>
        <w:t xml:space="preserve">” </w:t>
      </w:r>
      <w:r w:rsidR="00372F19" w:rsidRPr="006F688B">
        <w:rPr>
          <w:rFonts w:ascii="Verdana" w:hAnsi="Verdana"/>
          <w:color w:val="000000"/>
          <w:sz w:val="20"/>
        </w:rPr>
        <w:t>she shrieked, and someone laughed.</w:t>
      </w:r>
    </w:p>
    <w:p w14:paraId="35477302" w14:textId="77777777" w:rsid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I looked at Terry, and she was staring at her dad, and there the hangman was, taking him by the arm, and he was getting to his feet, dazed, looking back at all of us, and we were all chanting, and even Terry was chanting, a little off the beat and not very loud, but she was chanting with the rest of us.</w:t>
      </w:r>
    </w:p>
    <w:p w14:paraId="1EF1D648" w14:textId="758A8084" w:rsidR="006F688B" w:rsidRDefault="006F688B" w:rsidP="006F688B">
      <w:pPr>
        <w:suppressAutoHyphens/>
        <w:spacing w:after="0" w:line="240" w:lineRule="auto"/>
        <w:ind w:firstLine="283"/>
        <w:jc w:val="both"/>
        <w:rPr>
          <w:rFonts w:ascii="Verdana" w:hAnsi="Verdana"/>
          <w:color w:val="000000"/>
          <w:sz w:val="20"/>
        </w:rPr>
      </w:pPr>
      <w:r>
        <w:rPr>
          <w:rFonts w:ascii="Verdana" w:hAnsi="Verdana"/>
          <w:color w:val="000000"/>
          <w:sz w:val="20"/>
        </w:rPr>
        <w:t>“</w:t>
      </w:r>
      <w:r w:rsidR="00372F19" w:rsidRPr="006F688B">
        <w:rPr>
          <w:rStyle w:val="00Text"/>
          <w:rFonts w:ascii="Verdana" w:hAnsi="Verdana"/>
          <w:color w:val="000000"/>
          <w:sz w:val="20"/>
        </w:rPr>
        <w:t>This one</w:t>
      </w:r>
      <w:r w:rsidR="00372F19" w:rsidRPr="006F688B">
        <w:rPr>
          <w:rFonts w:ascii="Verdana" w:hAnsi="Verdana"/>
          <w:color w:val="000000"/>
          <w:sz w:val="20"/>
        </w:rPr>
        <w:t>?</w:t>
      </w:r>
      <w:r>
        <w:rPr>
          <w:rFonts w:ascii="Verdana" w:hAnsi="Verdana"/>
          <w:color w:val="000000"/>
          <w:sz w:val="20"/>
        </w:rPr>
        <w:t xml:space="preserve">” </w:t>
      </w:r>
      <w:r w:rsidR="00372F19" w:rsidRPr="006F688B">
        <w:rPr>
          <w:rFonts w:ascii="Verdana" w:hAnsi="Verdana"/>
          <w:color w:val="000000"/>
          <w:sz w:val="20"/>
        </w:rPr>
        <w:t>the hangman called.</w:t>
      </w:r>
    </w:p>
    <w:p w14:paraId="690F7385" w14:textId="77777777" w:rsidR="006F688B" w:rsidRDefault="006F688B" w:rsidP="006F688B">
      <w:pPr>
        <w:suppressAutoHyphens/>
        <w:spacing w:after="0" w:line="240" w:lineRule="auto"/>
        <w:ind w:firstLine="283"/>
        <w:jc w:val="both"/>
        <w:rPr>
          <w:rFonts w:ascii="Verdana" w:hAnsi="Verdana"/>
          <w:color w:val="000000"/>
          <w:sz w:val="20"/>
        </w:rPr>
      </w:pPr>
      <w:r>
        <w:rPr>
          <w:rFonts w:ascii="Verdana" w:hAnsi="Verdana"/>
          <w:color w:val="000000"/>
          <w:sz w:val="20"/>
        </w:rPr>
        <w:t>“</w:t>
      </w:r>
      <w:r w:rsidR="00372F19" w:rsidRPr="006F688B">
        <w:rPr>
          <w:rFonts w:ascii="Verdana" w:hAnsi="Verdana"/>
          <w:color w:val="000000"/>
          <w:sz w:val="20"/>
        </w:rPr>
        <w:t>Yes!</w:t>
      </w:r>
      <w:r>
        <w:rPr>
          <w:rFonts w:ascii="Verdana" w:hAnsi="Verdana"/>
          <w:color w:val="000000"/>
          <w:sz w:val="20"/>
        </w:rPr>
        <w:t xml:space="preserve">” </w:t>
      </w:r>
      <w:r w:rsidR="00372F19" w:rsidRPr="006F688B">
        <w:rPr>
          <w:rFonts w:ascii="Verdana" w:hAnsi="Verdana"/>
          <w:color w:val="000000"/>
          <w:sz w:val="20"/>
        </w:rPr>
        <w:t>we yelled back,</w:t>
      </w:r>
      <w:r>
        <w:rPr>
          <w:rFonts w:ascii="Verdana" w:hAnsi="Verdana"/>
          <w:color w:val="000000"/>
          <w:sz w:val="20"/>
        </w:rPr>
        <w:t xml:space="preserve"> “</w:t>
      </w:r>
      <w:r w:rsidR="00372F19" w:rsidRPr="006F688B">
        <w:rPr>
          <w:rFonts w:ascii="Verdana" w:hAnsi="Verdana"/>
          <w:color w:val="000000"/>
          <w:sz w:val="20"/>
        </w:rPr>
        <w:t>Yes!</w:t>
      </w:r>
      <w:r>
        <w:rPr>
          <w:rFonts w:ascii="Verdana" w:hAnsi="Verdana"/>
          <w:color w:val="000000"/>
          <w:sz w:val="20"/>
        </w:rPr>
        <w:t>”</w:t>
      </w:r>
    </w:p>
    <w:p w14:paraId="4BCD8D0B" w14:textId="369164A6" w:rsidR="00372F19" w:rsidRPr="006F688B" w:rsidRDefault="006F688B" w:rsidP="006F688B">
      <w:pPr>
        <w:suppressAutoHyphens/>
        <w:spacing w:after="0" w:line="240" w:lineRule="auto"/>
        <w:ind w:firstLine="283"/>
        <w:jc w:val="both"/>
        <w:rPr>
          <w:rFonts w:ascii="Verdana" w:hAnsi="Verdana"/>
          <w:color w:val="000000"/>
          <w:sz w:val="20"/>
        </w:rPr>
      </w:pPr>
      <w:r>
        <w:rPr>
          <w:rFonts w:ascii="Verdana" w:hAnsi="Verdana"/>
          <w:color w:val="000000"/>
          <w:sz w:val="20"/>
        </w:rPr>
        <w:t>“</w:t>
      </w:r>
      <w:r w:rsidR="00372F19" w:rsidRPr="006F688B">
        <w:rPr>
          <w:rFonts w:ascii="Verdana" w:hAnsi="Verdana"/>
          <w:color w:val="000000"/>
          <w:sz w:val="20"/>
        </w:rPr>
        <w:t>No!</w:t>
      </w:r>
      <w:r>
        <w:rPr>
          <w:rFonts w:ascii="Verdana" w:hAnsi="Verdana"/>
          <w:color w:val="000000"/>
          <w:sz w:val="20"/>
        </w:rPr>
        <w:t xml:space="preserve">” </w:t>
      </w:r>
      <w:r w:rsidR="00372F19" w:rsidRPr="006F688B">
        <w:rPr>
          <w:rFonts w:ascii="Verdana" w:hAnsi="Verdana"/>
          <w:color w:val="000000"/>
          <w:sz w:val="20"/>
        </w:rPr>
        <w:t>Terry</w:t>
      </w:r>
      <w:r>
        <w:rPr>
          <w:rFonts w:ascii="Verdana" w:hAnsi="Verdana"/>
          <w:color w:val="000000"/>
          <w:sz w:val="20"/>
        </w:rPr>
        <w:t>’s</w:t>
      </w:r>
      <w:r w:rsidR="00372F19" w:rsidRPr="006F688B">
        <w:rPr>
          <w:rFonts w:ascii="Verdana" w:hAnsi="Verdana"/>
          <w:color w:val="000000"/>
          <w:sz w:val="20"/>
        </w:rPr>
        <w:t xml:space="preserve"> dad shouted, but hardly anyone could hear him over the crowd, and the hangman was pulling at him, pulling him toward the gallows steps.</w:t>
      </w:r>
    </w:p>
    <w:p w14:paraId="27A8ABB9" w14:textId="597BB459"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He pulled away, but he could</w:t>
      </w:r>
      <w:r w:rsidR="006F688B">
        <w:rPr>
          <w:rFonts w:ascii="Verdana" w:hAnsi="Verdana"/>
          <w:color w:val="000000"/>
          <w:sz w:val="20"/>
        </w:rPr>
        <w:t>n’t</w:t>
      </w:r>
      <w:r w:rsidRPr="006F688B">
        <w:rPr>
          <w:rFonts w:ascii="Verdana" w:hAnsi="Verdana"/>
          <w:color w:val="000000"/>
          <w:sz w:val="20"/>
        </w:rPr>
        <w:t xml:space="preserve"> go far, with the fence on one side and the gallows on the other, and the crowd reached out across the fence and struck at him, slapping and punching and slashing with those pieces of white streetlight glass, and a bottle whacked him behind the ear and shattered. The hangman stood aside and waited until he went down, and then reached down and grabbed his hand and dragged him upright again.</w:t>
      </w:r>
    </w:p>
    <w:p w14:paraId="0CD0B20D" w14:textId="1762CA7B"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He got to his feet, and the hangman pulled him along, and as he went along the fence the crowd struck at him, and as he went past I reached out and got him in the mouth, punched him right in the teeth, took the skin off one of my knuckles doing it, but I did</w:t>
      </w:r>
      <w:r w:rsidR="006F688B">
        <w:rPr>
          <w:rFonts w:ascii="Verdana" w:hAnsi="Verdana"/>
          <w:color w:val="000000"/>
          <w:sz w:val="20"/>
        </w:rPr>
        <w:t>n’t</w:t>
      </w:r>
      <w:r w:rsidRPr="006F688B">
        <w:rPr>
          <w:rFonts w:ascii="Verdana" w:hAnsi="Verdana"/>
          <w:color w:val="000000"/>
          <w:sz w:val="20"/>
        </w:rPr>
        <w:t xml:space="preserve"> notice that until later. And Terry spat at him, and punched, but she did</w:t>
      </w:r>
      <w:r w:rsidR="006F688B">
        <w:rPr>
          <w:rFonts w:ascii="Verdana" w:hAnsi="Verdana"/>
          <w:color w:val="000000"/>
          <w:sz w:val="20"/>
        </w:rPr>
        <w:t>n’t</w:t>
      </w:r>
      <w:r w:rsidRPr="006F688B">
        <w:rPr>
          <w:rFonts w:ascii="Verdana" w:hAnsi="Verdana"/>
          <w:color w:val="000000"/>
          <w:sz w:val="20"/>
        </w:rPr>
        <w:t xml:space="preserve"> connect, and then the hangman had him on the steps, and they went up together, one, two, thirteen steps, and he was crying, and beside me Terry was crying, and somewhere in the crowd behind me a woman was sobbing, and another woman somewhere much farther away was screaming, but most of us were yelling wordlessly and cheering and chanting.</w:t>
      </w:r>
    </w:p>
    <w:p w14:paraId="3D4B4808" w14:textId="77777777"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And then the rope was around his neck, and the hangman tipped him off the edge of the gallows in front of us, and his hands flew up but not in time, the rope snapped tight around his neck.</w:t>
      </w:r>
    </w:p>
    <w:p w14:paraId="0C17344D" w14:textId="77777777"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And then it was over, too quickly, the way it always was, the corpse hanging there, tongue out, eyes rolled back, and the stains spreading on his pants. The smell reached us a moment later.</w:t>
      </w:r>
    </w:p>
    <w:p w14:paraId="31FC0978" w14:textId="77777777" w:rsid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The crowd quieted, then, for a moment, but then it burst out in a fresh babble. The people at the edges started to turn away, trickle away home, but we stayed for a little longer, Terry crying and laughing and Russ swearing about some bastard who had stepped on his bad leg, or kicked it, or something.</w:t>
      </w:r>
    </w:p>
    <w:p w14:paraId="75D87E7E" w14:textId="53B66E21" w:rsidR="00372F19" w:rsidRPr="006F688B" w:rsidRDefault="006F688B" w:rsidP="006F688B">
      <w:pPr>
        <w:suppressAutoHyphens/>
        <w:spacing w:after="0" w:line="240" w:lineRule="auto"/>
        <w:ind w:firstLine="283"/>
        <w:jc w:val="both"/>
        <w:rPr>
          <w:rFonts w:ascii="Verdana" w:hAnsi="Verdana"/>
          <w:color w:val="000000"/>
          <w:sz w:val="20"/>
        </w:rPr>
      </w:pPr>
      <w:r>
        <w:rPr>
          <w:rFonts w:ascii="Verdana" w:hAnsi="Verdana"/>
          <w:color w:val="000000"/>
          <w:sz w:val="20"/>
        </w:rPr>
        <w:t>“</w:t>
      </w:r>
      <w:r w:rsidR="00372F19" w:rsidRPr="006F688B">
        <w:rPr>
          <w:rFonts w:ascii="Verdana" w:hAnsi="Verdana"/>
          <w:color w:val="000000"/>
          <w:sz w:val="20"/>
        </w:rPr>
        <w:t>It was too quick,</w:t>
      </w:r>
      <w:r>
        <w:rPr>
          <w:rFonts w:ascii="Verdana" w:hAnsi="Verdana"/>
          <w:color w:val="000000"/>
          <w:sz w:val="20"/>
        </w:rPr>
        <w:t xml:space="preserve">” </w:t>
      </w:r>
      <w:r w:rsidR="00372F19" w:rsidRPr="006F688B">
        <w:rPr>
          <w:rFonts w:ascii="Verdana" w:hAnsi="Verdana"/>
          <w:color w:val="000000"/>
          <w:sz w:val="20"/>
        </w:rPr>
        <w:t>someone behind me said.</w:t>
      </w:r>
    </w:p>
    <w:p w14:paraId="3D70FEC8" w14:textId="77777777" w:rsid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I tried to turn and see who it was.</w:t>
      </w:r>
    </w:p>
    <w:p w14:paraId="06071F75" w14:textId="7B6458F0" w:rsidR="006F688B" w:rsidRDefault="006F688B" w:rsidP="006F688B">
      <w:pPr>
        <w:suppressAutoHyphens/>
        <w:spacing w:after="0" w:line="240" w:lineRule="auto"/>
        <w:ind w:firstLine="283"/>
        <w:jc w:val="both"/>
        <w:rPr>
          <w:rFonts w:ascii="Verdana" w:hAnsi="Verdana"/>
          <w:color w:val="000000"/>
          <w:sz w:val="20"/>
        </w:rPr>
      </w:pPr>
      <w:r>
        <w:rPr>
          <w:rFonts w:ascii="Verdana" w:hAnsi="Verdana"/>
          <w:color w:val="000000"/>
          <w:sz w:val="20"/>
        </w:rPr>
        <w:t>“</w:t>
      </w:r>
      <w:r w:rsidR="00372F19" w:rsidRPr="006F688B">
        <w:rPr>
          <w:rFonts w:ascii="Verdana" w:hAnsi="Verdana"/>
          <w:color w:val="000000"/>
          <w:sz w:val="20"/>
        </w:rPr>
        <w:t>Yeah,</w:t>
      </w:r>
      <w:r>
        <w:rPr>
          <w:rFonts w:ascii="Verdana" w:hAnsi="Verdana"/>
          <w:color w:val="000000"/>
          <w:sz w:val="20"/>
        </w:rPr>
        <w:t xml:space="preserve">” </w:t>
      </w:r>
      <w:r w:rsidR="00372F19" w:rsidRPr="006F688B">
        <w:rPr>
          <w:rFonts w:ascii="Verdana" w:hAnsi="Verdana"/>
          <w:color w:val="000000"/>
          <w:sz w:val="20"/>
        </w:rPr>
        <w:t>someone else answered,</w:t>
      </w:r>
      <w:r>
        <w:rPr>
          <w:rFonts w:ascii="Verdana" w:hAnsi="Verdana"/>
          <w:color w:val="000000"/>
          <w:sz w:val="20"/>
        </w:rPr>
        <w:t xml:space="preserve"> “</w:t>
      </w:r>
      <w:r w:rsidR="00372F19" w:rsidRPr="006F688B">
        <w:rPr>
          <w:rFonts w:ascii="Verdana" w:hAnsi="Verdana"/>
          <w:color w:val="000000"/>
          <w:sz w:val="20"/>
        </w:rPr>
        <w:t>It</w:t>
      </w:r>
      <w:r>
        <w:rPr>
          <w:rFonts w:ascii="Verdana" w:hAnsi="Verdana"/>
          <w:color w:val="000000"/>
          <w:sz w:val="20"/>
        </w:rPr>
        <w:t>’s</w:t>
      </w:r>
      <w:r w:rsidR="00372F19" w:rsidRPr="006F688B">
        <w:rPr>
          <w:rFonts w:ascii="Verdana" w:hAnsi="Verdana"/>
          <w:color w:val="000000"/>
          <w:sz w:val="20"/>
        </w:rPr>
        <w:t xml:space="preserve"> been a rough year. We need something more if it</w:t>
      </w:r>
      <w:r>
        <w:rPr>
          <w:rFonts w:ascii="Verdana" w:hAnsi="Verdana"/>
          <w:color w:val="000000"/>
          <w:sz w:val="20"/>
        </w:rPr>
        <w:t>’s</w:t>
      </w:r>
      <w:r w:rsidR="00372F19" w:rsidRPr="006F688B">
        <w:rPr>
          <w:rFonts w:ascii="Verdana" w:hAnsi="Verdana"/>
          <w:color w:val="000000"/>
          <w:sz w:val="20"/>
        </w:rPr>
        <w:t xml:space="preserve"> going to calm us down for a whole year. How much frustration can you work off when it</w:t>
      </w:r>
      <w:r>
        <w:rPr>
          <w:rFonts w:ascii="Verdana" w:hAnsi="Verdana"/>
          <w:color w:val="000000"/>
          <w:sz w:val="20"/>
        </w:rPr>
        <w:t>’s</w:t>
      </w:r>
      <w:r w:rsidR="00372F19" w:rsidRPr="006F688B">
        <w:rPr>
          <w:rFonts w:ascii="Verdana" w:hAnsi="Verdana"/>
          <w:color w:val="000000"/>
          <w:sz w:val="20"/>
        </w:rPr>
        <w:t xml:space="preserve"> over so fast?</w:t>
      </w:r>
      <w:r>
        <w:rPr>
          <w:rFonts w:ascii="Verdana" w:hAnsi="Verdana"/>
          <w:color w:val="000000"/>
          <w:sz w:val="20"/>
        </w:rPr>
        <w:t>”</w:t>
      </w:r>
    </w:p>
    <w:p w14:paraId="0FAF5D44" w14:textId="5D343963" w:rsidR="006F688B" w:rsidRDefault="006F688B" w:rsidP="006F688B">
      <w:pPr>
        <w:suppressAutoHyphens/>
        <w:spacing w:after="0" w:line="240" w:lineRule="auto"/>
        <w:ind w:firstLine="283"/>
        <w:jc w:val="both"/>
        <w:rPr>
          <w:rFonts w:ascii="Verdana" w:hAnsi="Verdana"/>
          <w:color w:val="000000"/>
          <w:sz w:val="20"/>
        </w:rPr>
      </w:pPr>
      <w:r>
        <w:rPr>
          <w:rFonts w:ascii="Verdana" w:hAnsi="Verdana"/>
          <w:color w:val="000000"/>
          <w:sz w:val="20"/>
        </w:rPr>
        <w:t>“</w:t>
      </w:r>
      <w:r w:rsidR="00372F19" w:rsidRPr="006F688B">
        <w:rPr>
          <w:rFonts w:ascii="Verdana" w:hAnsi="Verdana"/>
          <w:color w:val="000000"/>
          <w:sz w:val="20"/>
        </w:rPr>
        <w:t>I do</w:t>
      </w:r>
      <w:r>
        <w:rPr>
          <w:rFonts w:ascii="Verdana" w:hAnsi="Verdana"/>
          <w:color w:val="000000"/>
          <w:sz w:val="20"/>
        </w:rPr>
        <w:t>n’t</w:t>
      </w:r>
      <w:r w:rsidR="00372F19" w:rsidRPr="006F688B">
        <w:rPr>
          <w:rFonts w:ascii="Verdana" w:hAnsi="Verdana"/>
          <w:color w:val="000000"/>
          <w:sz w:val="20"/>
        </w:rPr>
        <w:t xml:space="preserve"> care about that,</w:t>
      </w:r>
      <w:r>
        <w:rPr>
          <w:rFonts w:ascii="Verdana" w:hAnsi="Verdana"/>
          <w:color w:val="000000"/>
          <w:sz w:val="20"/>
        </w:rPr>
        <w:t xml:space="preserve">” </w:t>
      </w:r>
      <w:r w:rsidR="00372F19" w:rsidRPr="006F688B">
        <w:rPr>
          <w:rFonts w:ascii="Verdana" w:hAnsi="Verdana"/>
          <w:color w:val="000000"/>
          <w:sz w:val="20"/>
        </w:rPr>
        <w:t>the first voice said,</w:t>
      </w:r>
      <w:r>
        <w:rPr>
          <w:rFonts w:ascii="Verdana" w:hAnsi="Verdana"/>
          <w:color w:val="000000"/>
          <w:sz w:val="20"/>
        </w:rPr>
        <w:t xml:space="preserve"> “</w:t>
      </w:r>
      <w:r w:rsidR="00372F19" w:rsidRPr="006F688B">
        <w:rPr>
          <w:rFonts w:ascii="Verdana" w:hAnsi="Verdana"/>
          <w:color w:val="000000"/>
          <w:sz w:val="20"/>
        </w:rPr>
        <w:t>I just want it to last longer.</w:t>
      </w:r>
      <w:r>
        <w:rPr>
          <w:rFonts w:ascii="Verdana" w:hAnsi="Verdana"/>
          <w:color w:val="000000"/>
          <w:sz w:val="20"/>
        </w:rPr>
        <w:t>”</w:t>
      </w:r>
    </w:p>
    <w:p w14:paraId="036A7154" w14:textId="312AB98B" w:rsidR="006F688B" w:rsidRDefault="006F688B" w:rsidP="006F688B">
      <w:pPr>
        <w:suppressAutoHyphens/>
        <w:spacing w:after="0" w:line="240" w:lineRule="auto"/>
        <w:ind w:firstLine="283"/>
        <w:jc w:val="both"/>
        <w:rPr>
          <w:rFonts w:ascii="Verdana" w:hAnsi="Verdana"/>
          <w:color w:val="000000"/>
          <w:sz w:val="20"/>
        </w:rPr>
      </w:pPr>
      <w:r>
        <w:rPr>
          <w:rFonts w:ascii="Verdana" w:hAnsi="Verdana"/>
          <w:color w:val="000000"/>
          <w:sz w:val="20"/>
        </w:rPr>
        <w:t>“</w:t>
      </w:r>
      <w:r w:rsidR="00372F19" w:rsidRPr="006F688B">
        <w:rPr>
          <w:rFonts w:ascii="Verdana" w:hAnsi="Verdana"/>
          <w:color w:val="000000"/>
          <w:sz w:val="20"/>
        </w:rPr>
        <w:t>Yeah, well,</w:t>
      </w:r>
      <w:r>
        <w:rPr>
          <w:rFonts w:ascii="Verdana" w:hAnsi="Verdana"/>
          <w:color w:val="000000"/>
          <w:sz w:val="20"/>
        </w:rPr>
        <w:t xml:space="preserve">” </w:t>
      </w:r>
      <w:r w:rsidR="00372F19" w:rsidRPr="006F688B">
        <w:rPr>
          <w:rFonts w:ascii="Verdana" w:hAnsi="Verdana"/>
          <w:color w:val="000000"/>
          <w:sz w:val="20"/>
        </w:rPr>
        <w:t>the second voice said.</w:t>
      </w:r>
      <w:r>
        <w:rPr>
          <w:rFonts w:ascii="Verdana" w:hAnsi="Verdana"/>
          <w:color w:val="000000"/>
          <w:sz w:val="20"/>
        </w:rPr>
        <w:t xml:space="preserve"> “</w:t>
      </w:r>
      <w:r w:rsidR="00372F19" w:rsidRPr="006F688B">
        <w:rPr>
          <w:rFonts w:ascii="Verdana" w:hAnsi="Verdana"/>
          <w:color w:val="000000"/>
          <w:sz w:val="20"/>
        </w:rPr>
        <w:t>Me, too. If we</w:t>
      </w:r>
      <w:r>
        <w:rPr>
          <w:rFonts w:ascii="Verdana" w:hAnsi="Verdana"/>
          <w:color w:val="000000"/>
          <w:sz w:val="20"/>
        </w:rPr>
        <w:t>’re</w:t>
      </w:r>
      <w:r w:rsidR="00372F19" w:rsidRPr="006F688B">
        <w:rPr>
          <w:rFonts w:ascii="Verdana" w:hAnsi="Verdana"/>
          <w:color w:val="000000"/>
          <w:sz w:val="20"/>
        </w:rPr>
        <w:t xml:space="preserve"> supposed to work off all our frustrations and aggressions here so we wo</w:t>
      </w:r>
      <w:r>
        <w:rPr>
          <w:rFonts w:ascii="Verdana" w:hAnsi="Verdana"/>
          <w:color w:val="000000"/>
          <w:sz w:val="20"/>
        </w:rPr>
        <w:t>n’t</w:t>
      </w:r>
      <w:r w:rsidR="00372F19" w:rsidRPr="006F688B">
        <w:rPr>
          <w:rFonts w:ascii="Verdana" w:hAnsi="Verdana"/>
          <w:color w:val="000000"/>
          <w:sz w:val="20"/>
        </w:rPr>
        <w:t xml:space="preserve"> be violent the rest of the time, no five minutes is gonna last me all year.</w:t>
      </w:r>
      <w:r>
        <w:rPr>
          <w:rFonts w:ascii="Verdana" w:hAnsi="Verdana"/>
          <w:color w:val="000000"/>
          <w:sz w:val="20"/>
        </w:rPr>
        <w:t>”</w:t>
      </w:r>
    </w:p>
    <w:p w14:paraId="3F2D8C1B" w14:textId="5599AC0E" w:rsidR="00372F19" w:rsidRPr="006F688B" w:rsidRDefault="006F688B" w:rsidP="006F688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372F19" w:rsidRPr="006F688B">
        <w:rPr>
          <w:rFonts w:ascii="Verdana" w:hAnsi="Verdana"/>
          <w:color w:val="000000"/>
          <w:sz w:val="20"/>
        </w:rPr>
        <w:t>Not enough!</w:t>
      </w:r>
      <w:r>
        <w:rPr>
          <w:rFonts w:ascii="Verdana" w:hAnsi="Verdana"/>
          <w:color w:val="000000"/>
          <w:sz w:val="20"/>
        </w:rPr>
        <w:t xml:space="preserve">” </w:t>
      </w:r>
      <w:r w:rsidR="00372F19" w:rsidRPr="006F688B">
        <w:rPr>
          <w:rFonts w:ascii="Verdana" w:hAnsi="Verdana"/>
          <w:color w:val="000000"/>
          <w:sz w:val="20"/>
        </w:rPr>
        <w:t>I called in agreement.</w:t>
      </w:r>
      <w:r>
        <w:rPr>
          <w:rFonts w:ascii="Verdana" w:hAnsi="Verdana"/>
          <w:color w:val="000000"/>
          <w:sz w:val="20"/>
        </w:rPr>
        <w:t xml:space="preserve"> “</w:t>
      </w:r>
      <w:r w:rsidR="00372F19" w:rsidRPr="006F688B">
        <w:rPr>
          <w:rFonts w:ascii="Verdana" w:hAnsi="Verdana"/>
          <w:color w:val="000000"/>
          <w:sz w:val="20"/>
        </w:rPr>
        <w:t>Takes more than that to chill</w:t>
      </w:r>
      <w:r w:rsidR="00372F19" w:rsidRPr="006F688B">
        <w:rPr>
          <w:rStyle w:val="01Text"/>
          <w:rFonts w:ascii="Verdana" w:hAnsi="Verdana"/>
          <w:color w:val="000000"/>
          <w:sz w:val="20"/>
        </w:rPr>
        <w:t xml:space="preserve"> </w:t>
      </w:r>
      <w:r w:rsidR="00372F19" w:rsidRPr="006F688B">
        <w:rPr>
          <w:rStyle w:val="00Text"/>
          <w:rFonts w:ascii="Verdana" w:hAnsi="Verdana"/>
          <w:color w:val="000000"/>
          <w:sz w:val="20"/>
        </w:rPr>
        <w:t>me</w:t>
      </w:r>
      <w:r w:rsidR="00372F19" w:rsidRPr="006F688B">
        <w:rPr>
          <w:rStyle w:val="01Text"/>
          <w:rFonts w:ascii="Verdana" w:hAnsi="Verdana"/>
          <w:color w:val="000000"/>
          <w:sz w:val="20"/>
        </w:rPr>
        <w:t xml:space="preserve"> </w:t>
      </w:r>
      <w:r w:rsidR="00372F19" w:rsidRPr="006F688B">
        <w:rPr>
          <w:rFonts w:ascii="Verdana" w:hAnsi="Verdana"/>
          <w:color w:val="000000"/>
          <w:sz w:val="20"/>
        </w:rPr>
        <w:t>out!</w:t>
      </w:r>
      <w:r>
        <w:rPr>
          <w:rFonts w:ascii="Verdana" w:hAnsi="Verdana"/>
          <w:color w:val="000000"/>
          <w:sz w:val="20"/>
        </w:rPr>
        <w:t xml:space="preserve">” </w:t>
      </w:r>
      <w:r w:rsidR="00372F19" w:rsidRPr="006F688B">
        <w:rPr>
          <w:rFonts w:ascii="Verdana" w:hAnsi="Verdana"/>
          <w:color w:val="000000"/>
          <w:sz w:val="20"/>
        </w:rPr>
        <w:t>Not that I really thought I was working out any frustrations. I was just there for the fun of it.</w:t>
      </w:r>
    </w:p>
    <w:p w14:paraId="5164D008" w14:textId="77777777"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Someone laughed.</w:t>
      </w:r>
    </w:p>
    <w:p w14:paraId="238DB626" w14:textId="77771A08"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Maybe, if there</w:t>
      </w:r>
      <w:r w:rsidR="006F688B">
        <w:rPr>
          <w:rFonts w:ascii="Verdana" w:hAnsi="Verdana"/>
          <w:color w:val="000000"/>
          <w:sz w:val="20"/>
        </w:rPr>
        <w:t>’s</w:t>
      </w:r>
      <w:r w:rsidRPr="006F688B">
        <w:rPr>
          <w:rFonts w:ascii="Verdana" w:hAnsi="Verdana"/>
          <w:color w:val="000000"/>
          <w:sz w:val="20"/>
        </w:rPr>
        <w:t xml:space="preserve"> a lot of violence during the year, I mean more than just the regular beatings and gang stuff, they</w:t>
      </w:r>
      <w:r w:rsidR="006F688B">
        <w:rPr>
          <w:rFonts w:ascii="Verdana" w:hAnsi="Verdana"/>
          <w:color w:val="000000"/>
          <w:sz w:val="20"/>
        </w:rPr>
        <w:t>’ll</w:t>
      </w:r>
      <w:r w:rsidRPr="006F688B">
        <w:rPr>
          <w:rFonts w:ascii="Verdana" w:hAnsi="Verdana"/>
          <w:color w:val="000000"/>
          <w:sz w:val="20"/>
        </w:rPr>
        <w:t xml:space="preserve"> start scheduling hangings more often, not just once a year. And maybe they</w:t>
      </w:r>
      <w:r w:rsidR="006F688B">
        <w:rPr>
          <w:rFonts w:ascii="Verdana" w:hAnsi="Verdana"/>
          <w:color w:val="000000"/>
          <w:sz w:val="20"/>
        </w:rPr>
        <w:t>’ll</w:t>
      </w:r>
      <w:r w:rsidRPr="006F688B">
        <w:rPr>
          <w:rFonts w:ascii="Verdana" w:hAnsi="Verdana"/>
          <w:color w:val="000000"/>
          <w:sz w:val="20"/>
        </w:rPr>
        <w:t xml:space="preserve"> find a way to make them last longer.</w:t>
      </w:r>
    </w:p>
    <w:p w14:paraId="0E919138" w14:textId="75E0A357"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I</w:t>
      </w:r>
      <w:r w:rsidR="006F688B">
        <w:rPr>
          <w:rFonts w:ascii="Verdana" w:hAnsi="Verdana"/>
          <w:color w:val="000000"/>
          <w:sz w:val="20"/>
        </w:rPr>
        <w:t>’d</w:t>
      </w:r>
      <w:r w:rsidRPr="006F688B">
        <w:rPr>
          <w:rFonts w:ascii="Verdana" w:hAnsi="Verdana"/>
          <w:color w:val="000000"/>
          <w:sz w:val="20"/>
        </w:rPr>
        <w:t xml:space="preserve"> like that, but it probably wo</w:t>
      </w:r>
      <w:r w:rsidR="006F688B">
        <w:rPr>
          <w:rFonts w:ascii="Verdana" w:hAnsi="Verdana"/>
          <w:color w:val="000000"/>
          <w:sz w:val="20"/>
        </w:rPr>
        <w:t>n’t</w:t>
      </w:r>
      <w:r w:rsidRPr="006F688B">
        <w:rPr>
          <w:rFonts w:ascii="Verdana" w:hAnsi="Verdana"/>
          <w:color w:val="000000"/>
          <w:sz w:val="20"/>
        </w:rPr>
        <w:t xml:space="preserve"> happen. I</w:t>
      </w:r>
      <w:r w:rsidR="006F688B">
        <w:rPr>
          <w:rFonts w:ascii="Verdana" w:hAnsi="Verdana"/>
          <w:color w:val="000000"/>
          <w:sz w:val="20"/>
        </w:rPr>
        <w:t xml:space="preserve">’ve </w:t>
      </w:r>
      <w:r w:rsidRPr="006F688B">
        <w:rPr>
          <w:rFonts w:ascii="Verdana" w:hAnsi="Verdana"/>
          <w:color w:val="000000"/>
          <w:sz w:val="20"/>
        </w:rPr>
        <w:t>heard some of the smartass sociologists think the hangings are</w:t>
      </w:r>
      <w:r w:rsidR="006F688B">
        <w:rPr>
          <w:rFonts w:ascii="Verdana" w:hAnsi="Verdana"/>
          <w:color w:val="000000"/>
          <w:sz w:val="20"/>
        </w:rPr>
        <w:t>n’t</w:t>
      </w:r>
      <w:r w:rsidRPr="006F688B">
        <w:rPr>
          <w:rFonts w:ascii="Verdana" w:hAnsi="Verdana"/>
          <w:color w:val="000000"/>
          <w:sz w:val="20"/>
        </w:rPr>
        <w:t xml:space="preserve"> working. I</w:t>
      </w:r>
      <w:r w:rsidR="006F688B">
        <w:rPr>
          <w:rFonts w:ascii="Verdana" w:hAnsi="Verdana"/>
          <w:color w:val="000000"/>
          <w:sz w:val="20"/>
        </w:rPr>
        <w:t xml:space="preserve">’ve </w:t>
      </w:r>
      <w:r w:rsidRPr="006F688B">
        <w:rPr>
          <w:rFonts w:ascii="Verdana" w:hAnsi="Verdana"/>
          <w:color w:val="000000"/>
          <w:sz w:val="20"/>
        </w:rPr>
        <w:t>heard they want to stop them.</w:t>
      </w:r>
    </w:p>
    <w:p w14:paraId="017CDAC7" w14:textId="514F9228" w:rsidR="00372F19"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If they ever tried it, we</w:t>
      </w:r>
      <w:r w:rsidR="006F688B">
        <w:rPr>
          <w:rFonts w:ascii="Verdana" w:hAnsi="Verdana"/>
          <w:color w:val="000000"/>
          <w:sz w:val="20"/>
        </w:rPr>
        <w:t>’d</w:t>
      </w:r>
      <w:r w:rsidRPr="006F688B">
        <w:rPr>
          <w:rFonts w:ascii="Verdana" w:hAnsi="Verdana"/>
          <w:color w:val="000000"/>
          <w:sz w:val="20"/>
        </w:rPr>
        <w:t xml:space="preserve"> kill them.</w:t>
      </w:r>
    </w:p>
    <w:p w14:paraId="0DF3BFE1" w14:textId="450A1CDC" w:rsidR="006F688B" w:rsidRPr="006F688B" w:rsidRDefault="00372F19" w:rsidP="006F688B">
      <w:pPr>
        <w:suppressAutoHyphens/>
        <w:spacing w:after="0" w:line="240" w:lineRule="auto"/>
        <w:ind w:firstLine="283"/>
        <w:jc w:val="both"/>
        <w:rPr>
          <w:rFonts w:ascii="Verdana" w:hAnsi="Verdana"/>
          <w:color w:val="000000"/>
          <w:sz w:val="20"/>
        </w:rPr>
      </w:pPr>
      <w:r w:rsidRPr="006F688B">
        <w:rPr>
          <w:rFonts w:ascii="Verdana" w:hAnsi="Verdana"/>
          <w:color w:val="000000"/>
          <w:sz w:val="20"/>
        </w:rPr>
        <w:t xml:space="preserve">Next year </w:t>
      </w:r>
      <w:r w:rsidR="006F688B">
        <w:rPr>
          <w:rFonts w:ascii="Verdana" w:hAnsi="Verdana"/>
          <w:color w:val="000000"/>
          <w:sz w:val="20"/>
        </w:rPr>
        <w:t>I’m</w:t>
      </w:r>
      <w:r w:rsidRPr="006F688B">
        <w:rPr>
          <w:rFonts w:ascii="Verdana" w:hAnsi="Verdana"/>
          <w:color w:val="000000"/>
          <w:sz w:val="20"/>
        </w:rPr>
        <w:t xml:space="preserve"> gonna get there earlier.</w:t>
      </w:r>
    </w:p>
    <w:p w14:paraId="09213B20" w14:textId="5B14C79E" w:rsidR="006F688B" w:rsidRPr="006F688B" w:rsidRDefault="006F688B" w:rsidP="006F688B">
      <w:pPr>
        <w:suppressAutoHyphens/>
        <w:spacing w:after="0" w:line="240" w:lineRule="auto"/>
        <w:ind w:firstLine="283"/>
        <w:jc w:val="both"/>
        <w:rPr>
          <w:rFonts w:ascii="Verdana" w:hAnsi="Verdana"/>
          <w:color w:val="000000"/>
          <w:sz w:val="20"/>
        </w:rPr>
      </w:pPr>
    </w:p>
    <w:p w14:paraId="2857D433" w14:textId="77777777" w:rsidR="00F14D8F" w:rsidRPr="00387F6A" w:rsidRDefault="00372F19" w:rsidP="006F688B">
      <w:pPr>
        <w:suppressAutoHyphens/>
        <w:spacing w:after="0" w:line="240" w:lineRule="auto"/>
        <w:ind w:firstLine="283"/>
        <w:jc w:val="both"/>
        <w:rPr>
          <w:rFonts w:ascii="Verdana" w:hAnsi="Verdana"/>
          <w:i/>
          <w:iCs/>
          <w:color w:val="000000"/>
          <w:sz w:val="20"/>
        </w:rPr>
      </w:pPr>
      <w:r w:rsidRPr="00387F6A">
        <w:rPr>
          <w:rFonts w:ascii="Verdana" w:hAnsi="Verdana"/>
          <w:i/>
          <w:iCs/>
          <w:color w:val="000000"/>
          <w:sz w:val="20"/>
        </w:rPr>
        <w:t>end</w:t>
      </w:r>
    </w:p>
    <w:sectPr w:rsidR="00F14D8F" w:rsidRPr="00387F6A" w:rsidSect="006F688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270EF" w14:textId="77777777" w:rsidR="00ED1736" w:rsidRDefault="00ED1736" w:rsidP="006F688B">
      <w:pPr>
        <w:spacing w:after="0" w:line="240" w:lineRule="auto"/>
      </w:pPr>
      <w:r>
        <w:separator/>
      </w:r>
    </w:p>
  </w:endnote>
  <w:endnote w:type="continuationSeparator" w:id="0">
    <w:p w14:paraId="07EB0098" w14:textId="77777777" w:rsidR="00ED1736" w:rsidRDefault="00ED1736" w:rsidP="006F6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0A332" w14:textId="77777777" w:rsidR="006F688B" w:rsidRDefault="006F688B" w:rsidP="009F1B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EDB4609" w14:textId="77777777" w:rsidR="006F688B" w:rsidRDefault="006F688B" w:rsidP="006F68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ED938" w14:textId="26C928D1" w:rsidR="006F688B" w:rsidRPr="00387F6A" w:rsidRDefault="006F688B" w:rsidP="006F688B">
    <w:pPr>
      <w:pStyle w:val="Footer"/>
      <w:ind w:right="360"/>
      <w:rPr>
        <w:rFonts w:ascii="Arial" w:hAnsi="Arial" w:cs="Arial"/>
        <w:color w:val="999999"/>
        <w:sz w:val="20"/>
        <w:lang w:val="ru-RU"/>
      </w:rPr>
    </w:pPr>
    <w:r w:rsidRPr="00387F6A">
      <w:rPr>
        <w:rStyle w:val="PageNumber"/>
        <w:rFonts w:ascii="Arial" w:hAnsi="Arial" w:cs="Arial"/>
        <w:color w:val="999999"/>
        <w:sz w:val="20"/>
        <w:lang w:val="ru-RU"/>
      </w:rPr>
      <w:t xml:space="preserve">Библиотека «Артефакт» — </w:t>
    </w:r>
    <w:r w:rsidRPr="006F688B">
      <w:rPr>
        <w:rStyle w:val="PageNumber"/>
        <w:rFonts w:ascii="Arial" w:hAnsi="Arial" w:cs="Arial"/>
        <w:color w:val="999999"/>
        <w:sz w:val="20"/>
      </w:rPr>
      <w:t>http</w:t>
    </w:r>
    <w:r w:rsidRPr="00387F6A">
      <w:rPr>
        <w:rStyle w:val="PageNumber"/>
        <w:rFonts w:ascii="Arial" w:hAnsi="Arial" w:cs="Arial"/>
        <w:color w:val="999999"/>
        <w:sz w:val="20"/>
        <w:lang w:val="ru-RU"/>
      </w:rPr>
      <w:t>://</w:t>
    </w:r>
    <w:r w:rsidRPr="006F688B">
      <w:rPr>
        <w:rStyle w:val="PageNumber"/>
        <w:rFonts w:ascii="Arial" w:hAnsi="Arial" w:cs="Arial"/>
        <w:color w:val="999999"/>
        <w:sz w:val="20"/>
      </w:rPr>
      <w:t>artefact</w:t>
    </w:r>
    <w:r w:rsidRPr="00387F6A">
      <w:rPr>
        <w:rStyle w:val="PageNumber"/>
        <w:rFonts w:ascii="Arial" w:hAnsi="Arial" w:cs="Arial"/>
        <w:color w:val="999999"/>
        <w:sz w:val="20"/>
        <w:lang w:val="ru-RU"/>
      </w:rPr>
      <w:t>.</w:t>
    </w:r>
    <w:r w:rsidRPr="006F688B">
      <w:rPr>
        <w:rStyle w:val="PageNumber"/>
        <w:rFonts w:ascii="Arial" w:hAnsi="Arial" w:cs="Arial"/>
        <w:color w:val="999999"/>
        <w:sz w:val="20"/>
      </w:rPr>
      <w:t>lib</w:t>
    </w:r>
    <w:r w:rsidRPr="00387F6A">
      <w:rPr>
        <w:rStyle w:val="PageNumber"/>
        <w:rFonts w:ascii="Arial" w:hAnsi="Arial" w:cs="Arial"/>
        <w:color w:val="999999"/>
        <w:sz w:val="20"/>
        <w:lang w:val="ru-RU"/>
      </w:rPr>
      <w:t>.</w:t>
    </w:r>
    <w:r w:rsidRPr="006F688B">
      <w:rPr>
        <w:rStyle w:val="PageNumber"/>
        <w:rFonts w:ascii="Arial" w:hAnsi="Arial" w:cs="Arial"/>
        <w:color w:val="999999"/>
        <w:sz w:val="20"/>
      </w:rPr>
      <w:t>ru</w:t>
    </w:r>
    <w:r w:rsidRPr="00387F6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277B0" w14:textId="77777777" w:rsidR="006F688B" w:rsidRDefault="006F6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ABEAE" w14:textId="77777777" w:rsidR="00ED1736" w:rsidRDefault="00ED1736" w:rsidP="006F688B">
      <w:pPr>
        <w:spacing w:after="0" w:line="240" w:lineRule="auto"/>
      </w:pPr>
      <w:r>
        <w:separator/>
      </w:r>
    </w:p>
  </w:footnote>
  <w:footnote w:type="continuationSeparator" w:id="0">
    <w:p w14:paraId="6DE79115" w14:textId="77777777" w:rsidR="00ED1736" w:rsidRDefault="00ED1736" w:rsidP="006F68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667DF" w14:textId="77777777" w:rsidR="006F688B" w:rsidRDefault="006F6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3A64C" w14:textId="5776B340" w:rsidR="006F688B" w:rsidRPr="00387F6A" w:rsidRDefault="006F688B" w:rsidP="006F688B">
    <w:pPr>
      <w:pStyle w:val="Header"/>
      <w:rPr>
        <w:rFonts w:ascii="Arial" w:hAnsi="Arial" w:cs="Arial"/>
        <w:color w:val="999999"/>
        <w:sz w:val="20"/>
        <w:lang w:val="ru-RU"/>
      </w:rPr>
    </w:pPr>
    <w:r w:rsidRPr="00387F6A">
      <w:rPr>
        <w:rFonts w:ascii="Arial" w:hAnsi="Arial" w:cs="Arial"/>
        <w:color w:val="999999"/>
        <w:sz w:val="20"/>
        <w:lang w:val="ru-RU"/>
      </w:rPr>
      <w:t xml:space="preserve">Библиотека «Артефакт» — </w:t>
    </w:r>
    <w:r w:rsidRPr="006F688B">
      <w:rPr>
        <w:rFonts w:ascii="Arial" w:hAnsi="Arial" w:cs="Arial"/>
        <w:color w:val="999999"/>
        <w:sz w:val="20"/>
      </w:rPr>
      <w:t>http</w:t>
    </w:r>
    <w:r w:rsidRPr="00387F6A">
      <w:rPr>
        <w:rFonts w:ascii="Arial" w:hAnsi="Arial" w:cs="Arial"/>
        <w:color w:val="999999"/>
        <w:sz w:val="20"/>
        <w:lang w:val="ru-RU"/>
      </w:rPr>
      <w:t>://</w:t>
    </w:r>
    <w:r w:rsidRPr="006F688B">
      <w:rPr>
        <w:rFonts w:ascii="Arial" w:hAnsi="Arial" w:cs="Arial"/>
        <w:color w:val="999999"/>
        <w:sz w:val="20"/>
      </w:rPr>
      <w:t>artefact</w:t>
    </w:r>
    <w:r w:rsidRPr="00387F6A">
      <w:rPr>
        <w:rFonts w:ascii="Arial" w:hAnsi="Arial" w:cs="Arial"/>
        <w:color w:val="999999"/>
        <w:sz w:val="20"/>
        <w:lang w:val="ru-RU"/>
      </w:rPr>
      <w:t>.</w:t>
    </w:r>
    <w:r w:rsidRPr="006F688B">
      <w:rPr>
        <w:rFonts w:ascii="Arial" w:hAnsi="Arial" w:cs="Arial"/>
        <w:color w:val="999999"/>
        <w:sz w:val="20"/>
      </w:rPr>
      <w:t>lib</w:t>
    </w:r>
    <w:r w:rsidRPr="00387F6A">
      <w:rPr>
        <w:rFonts w:ascii="Arial" w:hAnsi="Arial" w:cs="Arial"/>
        <w:color w:val="999999"/>
        <w:sz w:val="20"/>
        <w:lang w:val="ru-RU"/>
      </w:rPr>
      <w:t>.</w:t>
    </w:r>
    <w:r w:rsidRPr="006F688B">
      <w:rPr>
        <w:rFonts w:ascii="Arial" w:hAnsi="Arial" w:cs="Arial"/>
        <w:color w:val="999999"/>
        <w:sz w:val="20"/>
      </w:rPr>
      <w:t>ru</w:t>
    </w:r>
    <w:r w:rsidRPr="00387F6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5D555" w14:textId="77777777" w:rsidR="006F688B" w:rsidRDefault="006F6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72F19"/>
    <w:rsid w:val="00387F6A"/>
    <w:rsid w:val="006F688B"/>
    <w:rsid w:val="00A24E3B"/>
    <w:rsid w:val="00AA1D8D"/>
    <w:rsid w:val="00B47730"/>
    <w:rsid w:val="00CB0664"/>
    <w:rsid w:val="00DA3D1A"/>
    <w:rsid w:val="00EA2165"/>
    <w:rsid w:val="00ED1736"/>
    <w:rsid w:val="00F14D8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0942D8"/>
  <w14:defaultImageDpi w14:val="330"/>
  <w15:docId w15:val="{22C51DBF-ED2E-43BF-9F50-D4AF3CD5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372F19"/>
    <w:pPr>
      <w:spacing w:after="0" w:line="288" w:lineRule="atLeast"/>
      <w:jc w:val="center"/>
    </w:pPr>
    <w:rPr>
      <w:rFonts w:ascii="Times" w:eastAsia="Times" w:hAnsi="Times" w:cs="Times"/>
      <w:i/>
      <w:iCs/>
      <w:color w:val="000000"/>
      <w:sz w:val="30"/>
      <w:szCs w:val="30"/>
      <w:lang w:val="en" w:eastAsia="en"/>
    </w:rPr>
  </w:style>
  <w:style w:type="paragraph" w:customStyle="1" w:styleId="Para09">
    <w:name w:val="Para 09"/>
    <w:basedOn w:val="Normal"/>
    <w:qFormat/>
    <w:rsid w:val="00372F19"/>
    <w:pPr>
      <w:spacing w:after="0" w:line="288" w:lineRule="atLeast"/>
      <w:jc w:val="both"/>
    </w:pPr>
    <w:rPr>
      <w:rFonts w:ascii="Times" w:eastAsia="Times" w:hAnsi="Times" w:cs="Times"/>
      <w:color w:val="000000"/>
      <w:sz w:val="23"/>
      <w:szCs w:val="23"/>
      <w:lang w:val="en" w:eastAsia="en"/>
    </w:rPr>
  </w:style>
  <w:style w:type="paragraph" w:customStyle="1" w:styleId="Para21">
    <w:name w:val="Para 21"/>
    <w:basedOn w:val="Normal"/>
    <w:qFormat/>
    <w:rsid w:val="00372F19"/>
    <w:pPr>
      <w:spacing w:after="0" w:line="288" w:lineRule="atLeast"/>
      <w:ind w:firstLine="360"/>
      <w:jc w:val="center"/>
    </w:pPr>
    <w:rPr>
      <w:rFonts w:ascii="Times New Roman" w:eastAsia="Times New Roman" w:hAnsi="Times New Roman" w:cs="Times New Roman"/>
      <w:color w:val="000000"/>
      <w:sz w:val="18"/>
      <w:szCs w:val="18"/>
      <w:lang w:val="en" w:eastAsia="en"/>
    </w:rPr>
  </w:style>
  <w:style w:type="paragraph" w:customStyle="1" w:styleId="Para29">
    <w:name w:val="Para 29"/>
    <w:basedOn w:val="Normal"/>
    <w:qFormat/>
    <w:rsid w:val="00372F19"/>
    <w:pPr>
      <w:spacing w:after="0" w:line="288" w:lineRule="atLeast"/>
      <w:ind w:firstLine="360"/>
    </w:pPr>
    <w:rPr>
      <w:rFonts w:ascii="Times New Roman" w:eastAsia="Times New Roman" w:hAnsi="Times New Roman" w:cs="Times New Roman"/>
      <w:color w:val="000000"/>
      <w:sz w:val="18"/>
      <w:szCs w:val="18"/>
      <w:lang w:val="en" w:eastAsia="en"/>
    </w:rPr>
  </w:style>
  <w:style w:type="paragraph" w:customStyle="1" w:styleId="Para30">
    <w:name w:val="Para 30"/>
    <w:basedOn w:val="Normal"/>
    <w:qFormat/>
    <w:rsid w:val="00372F19"/>
    <w:pPr>
      <w:spacing w:after="0" w:line="288" w:lineRule="atLeast"/>
      <w:ind w:firstLine="360"/>
      <w:jc w:val="both"/>
    </w:pPr>
    <w:rPr>
      <w:rFonts w:ascii="Times New Roman" w:eastAsia="Times New Roman" w:hAnsi="Times New Roman" w:cs="Times New Roman"/>
      <w:color w:val="000000"/>
      <w:sz w:val="18"/>
      <w:szCs w:val="18"/>
      <w:lang w:val="en" w:eastAsia="en"/>
    </w:rPr>
  </w:style>
  <w:style w:type="paragraph" w:customStyle="1" w:styleId="Para39">
    <w:name w:val="Para 39"/>
    <w:basedOn w:val="Normal"/>
    <w:qFormat/>
    <w:rsid w:val="00372F19"/>
    <w:pPr>
      <w:spacing w:after="0" w:line="288" w:lineRule="atLeast"/>
      <w:ind w:firstLine="431"/>
      <w:jc w:val="both"/>
    </w:pPr>
    <w:rPr>
      <w:rFonts w:ascii="Times New Roman" w:eastAsia="Times New Roman" w:hAnsi="Times New Roman" w:cs="Times New Roman"/>
      <w:color w:val="000000"/>
      <w:sz w:val="18"/>
      <w:szCs w:val="18"/>
      <w:lang w:val="en" w:eastAsia="en"/>
    </w:rPr>
  </w:style>
  <w:style w:type="character" w:customStyle="1" w:styleId="00Text">
    <w:name w:val="00 Text"/>
    <w:rsid w:val="00372F19"/>
    <w:rPr>
      <w:i/>
      <w:iCs/>
    </w:rPr>
  </w:style>
  <w:style w:type="character" w:customStyle="1" w:styleId="01Text">
    <w:name w:val="01 Text"/>
    <w:rsid w:val="00372F19"/>
    <w:rPr>
      <w:sz w:val="18"/>
      <w:szCs w:val="18"/>
    </w:rPr>
  </w:style>
  <w:style w:type="paragraph" w:customStyle="1" w:styleId="Para18">
    <w:name w:val="Para 18"/>
    <w:basedOn w:val="Normal"/>
    <w:qFormat/>
    <w:rsid w:val="00DA3D1A"/>
    <w:pPr>
      <w:spacing w:after="0" w:line="288" w:lineRule="atLeast"/>
      <w:ind w:firstLine="360"/>
      <w:jc w:val="center"/>
    </w:pPr>
    <w:rPr>
      <w:rFonts w:ascii="Times" w:eastAsia="Times" w:hAnsi="Times" w:cs="Times"/>
      <w:i/>
      <w:iCs/>
      <w:color w:val="000000"/>
      <w:sz w:val="30"/>
      <w:szCs w:val="30"/>
      <w:lang w:val="en" w:eastAsia="en"/>
    </w:rPr>
  </w:style>
  <w:style w:type="character" w:styleId="PageNumber">
    <w:name w:val="page number"/>
    <w:basedOn w:val="DefaultParagraphFont"/>
    <w:uiPriority w:val="99"/>
    <w:semiHidden/>
    <w:unhideWhenUsed/>
    <w:rsid w:val="006F68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179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1297</Words>
  <Characters>7398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8678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Public Hanging</dc:title>
  <dc:subject/>
  <dc:creator>Lawrence Watt-Evans</dc:creator>
  <cp:keywords/>
  <dc:description/>
  <cp:lastModifiedBy>Andrey Piskunov</cp:lastModifiedBy>
  <cp:revision>9</cp:revision>
  <dcterms:created xsi:type="dcterms:W3CDTF">2013-12-23T23:15:00Z</dcterms:created>
  <dcterms:modified xsi:type="dcterms:W3CDTF">2026-01-05T02:49:00Z</dcterms:modified>
  <cp:category/>
</cp:coreProperties>
</file>